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42" w:rsidRDefault="00DB6D42" w:rsidP="00E9475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766D3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E94751" w:rsidRPr="00E94751" w:rsidRDefault="00E94751" w:rsidP="00E9475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94751">
        <w:rPr>
          <w:rFonts w:ascii="Times New Roman" w:hAnsi="Times New Roman" w:cs="Times New Roman"/>
          <w:sz w:val="28"/>
          <w:szCs w:val="28"/>
          <w:lang w:val="uk-UA"/>
        </w:rPr>
        <w:t>ішення виконкому</w:t>
      </w:r>
    </w:p>
    <w:p w:rsidR="00E94751" w:rsidRPr="00E94751" w:rsidRDefault="00E94751" w:rsidP="00E9475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E94751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9A0603">
        <w:rPr>
          <w:rFonts w:ascii="Times New Roman" w:hAnsi="Times New Roman" w:cs="Times New Roman"/>
          <w:sz w:val="28"/>
          <w:szCs w:val="28"/>
          <w:lang w:val="uk-UA"/>
        </w:rPr>
        <w:t>3.07</w:t>
      </w:r>
      <w:r w:rsidRPr="00E94751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A060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947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9A0603" w:rsidRPr="009A0603">
        <w:rPr>
          <w:rFonts w:ascii="Times New Roman" w:hAnsi="Times New Roman" w:cs="Times New Roman"/>
          <w:sz w:val="28"/>
          <w:szCs w:val="28"/>
          <w:lang w:val="uk-UA"/>
        </w:rPr>
        <w:t>1324/0/3-25</w:t>
      </w:r>
    </w:p>
    <w:p w:rsidR="00E94751" w:rsidRPr="00E94751" w:rsidRDefault="00E94751" w:rsidP="00E9475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E94751">
        <w:rPr>
          <w:rFonts w:ascii="Times New Roman" w:hAnsi="Times New Roman" w:cs="Times New Roman"/>
          <w:sz w:val="28"/>
          <w:szCs w:val="28"/>
          <w:lang w:val="uk-UA"/>
        </w:rPr>
        <w:t xml:space="preserve">(в редакції рішення виконкому </w:t>
      </w:r>
    </w:p>
    <w:p w:rsidR="006B0394" w:rsidRDefault="00E94751" w:rsidP="00E94751">
      <w:pPr>
        <w:spacing w:after="0" w:line="240" w:lineRule="auto"/>
        <w:ind w:left="6096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  <w:r w:rsidRPr="00E9475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257A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A55" w:rsidRPr="00257A55">
        <w:rPr>
          <w:rFonts w:ascii="Times New Roman" w:hAnsi="Times New Roman" w:cs="Times New Roman"/>
          <w:sz w:val="28"/>
          <w:szCs w:val="28"/>
          <w:lang w:val="uk-UA"/>
        </w:rPr>
        <w:t>22.10.2025</w:t>
      </w:r>
      <w:r w:rsidRPr="00E947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57A55">
        <w:rPr>
          <w:rFonts w:ascii="Times New Roman" w:hAnsi="Times New Roman" w:cs="Times New Roman"/>
          <w:sz w:val="28"/>
          <w:szCs w:val="28"/>
          <w:lang w:val="uk-UA"/>
        </w:rPr>
        <w:t>1915/0/3-25</w:t>
      </w:r>
      <w:bookmarkStart w:id="0" w:name="_GoBack"/>
      <w:bookmarkEnd w:id="0"/>
      <w:r w:rsidRPr="00E9475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C423C" w:rsidRDefault="00EC423C" w:rsidP="0080727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AF2C86" w:rsidRDefault="00AF2C86" w:rsidP="0080727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AF2C86" w:rsidRPr="00220979" w:rsidRDefault="00AF2C86" w:rsidP="0080727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965F1" w:rsidRPr="00220979" w:rsidRDefault="000965F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605C91" w:rsidRDefault="000965F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8B3422" w:rsidRP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Міськ</w:t>
      </w:r>
      <w:r w:rsid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у</w:t>
      </w:r>
      <w:r w:rsidR="008B3422" w:rsidRP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інвестиційну раду</w:t>
      </w:r>
      <w:r w:rsidR="00605C91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965F1" w:rsidRPr="00220979" w:rsidRDefault="00605C9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при виконавчому комітеті Павлоградської міської ради</w:t>
      </w:r>
    </w:p>
    <w:p w:rsidR="000965F1" w:rsidRDefault="000965F1" w:rsidP="0080727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1.1. Міс</w:t>
      </w:r>
      <w:r w:rsidR="008B3422">
        <w:rPr>
          <w:rFonts w:ascii="Times New Roman" w:eastAsiaTheme="majorEastAsia" w:hAnsi="Times New Roman" w:cs="Times New Roman"/>
          <w:sz w:val="28"/>
          <w:szCs w:val="28"/>
          <w:lang w:val="uk-UA"/>
        </w:rPr>
        <w:t>ька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інвестиційна рада (далі – Рада) є </w:t>
      </w:r>
      <w:r w:rsidR="00D52AF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тимчасовим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консультативно-дорадчим органом при </w:t>
      </w:r>
      <w:r w:rsidR="00605C91" w:rsidRPr="00605C91">
        <w:rPr>
          <w:rFonts w:ascii="Times New Roman" w:eastAsiaTheme="majorEastAsia" w:hAnsi="Times New Roman" w:cs="Times New Roman"/>
          <w:sz w:val="28"/>
          <w:szCs w:val="28"/>
          <w:lang w:val="uk-UA"/>
        </w:rPr>
        <w:t>виконавчому комітеті Павлоградської міської ради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, створеним з метою </w:t>
      </w:r>
      <w:r w:rsidR="005D6F2A">
        <w:rPr>
          <w:rFonts w:ascii="Times New Roman" w:eastAsiaTheme="majorEastAsia" w:hAnsi="Times New Roman" w:cs="Times New Roman"/>
          <w:sz w:val="28"/>
          <w:szCs w:val="28"/>
          <w:lang w:val="uk-UA"/>
        </w:rPr>
        <w:t>з</w:t>
      </w:r>
      <w:r w:rsidR="005D6F2A" w:rsidRPr="005D6F2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абезпечення узгодження стратегічних пріоритетів здійснення публічних інвестицій </w:t>
      </w:r>
      <w:r w:rsid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 </w:t>
      </w:r>
      <w:r w:rsidR="00993206">
        <w:rPr>
          <w:rFonts w:ascii="Times New Roman" w:eastAsiaTheme="majorEastAsia" w:hAnsi="Times New Roman" w:cs="Times New Roman"/>
          <w:sz w:val="28"/>
          <w:szCs w:val="28"/>
          <w:lang w:val="uk-UA"/>
        </w:rPr>
        <w:t>громад</w:t>
      </w:r>
      <w:r w:rsid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>і</w:t>
      </w:r>
      <w:r w:rsidR="005D6F2A" w:rsidRPr="005D6F2A">
        <w:rPr>
          <w:rFonts w:ascii="Times New Roman" w:eastAsiaTheme="majorEastAsia" w:hAnsi="Times New Roman" w:cs="Times New Roman"/>
          <w:sz w:val="28"/>
          <w:szCs w:val="28"/>
          <w:lang w:val="uk-UA"/>
        </w:rPr>
        <w:t>, а також підвищення прозорості та ефективності управління ними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1.</w:t>
      </w:r>
      <w:r w:rsidR="00280BBE">
        <w:rPr>
          <w:rFonts w:ascii="Times New Roman" w:eastAsiaTheme="majorEastAsia" w:hAnsi="Times New Roman" w:cs="Times New Roman"/>
          <w:sz w:val="28"/>
          <w:szCs w:val="28"/>
          <w:lang w:val="uk-UA"/>
        </w:rPr>
        <w:t>2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. У своїй діяльності Рада керується </w:t>
      </w:r>
      <w:r w:rsidR="00280BB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Конституцією України, </w:t>
      </w:r>
      <w:r w:rsidR="00FA0AA7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Законом України “Про місцеве самоврядування в Україніˮ, іншими законами України, </w:t>
      </w:r>
      <w:r w:rsidR="002F5CA8">
        <w:rPr>
          <w:rFonts w:ascii="Times New Roman" w:eastAsiaTheme="majorEastAsia" w:hAnsi="Times New Roman" w:cs="Times New Roman"/>
          <w:sz w:val="28"/>
          <w:szCs w:val="28"/>
          <w:lang w:val="uk-UA"/>
        </w:rPr>
        <w:t>актами</w:t>
      </w:r>
      <w:r w:rsidR="002F5CA8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Президента України,</w:t>
      </w:r>
      <w:r w:rsidR="002F5CA8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що прийняті на підставі законів України,</w:t>
      </w:r>
      <w:r w:rsidR="002F5CA8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  <w:r w:rsidR="00FA0AA7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постановами Верховної Ради України, постановами і розпорядженнями Кабінету Міністрів України, наказами профільних Міністерств України, рішеннями </w:t>
      </w:r>
      <w:r w:rsidR="006B7D7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Павлоградської </w:t>
      </w:r>
      <w:r w:rsidR="00FA0AA7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>міської ради та виконавчого комітету,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а також цим Положенням.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2. </w:t>
      </w:r>
      <w:r w:rsidR="00CD0FC7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З</w:t>
      </w: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авдання </w:t>
      </w:r>
      <w:r w:rsidR="00CD0FC7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та функції </w:t>
      </w: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Ради</w:t>
      </w:r>
    </w:p>
    <w:p w:rsidR="00361497" w:rsidRPr="00361497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2.1. Основними завданнями Ради є:</w:t>
      </w:r>
    </w:p>
    <w:p w:rsidR="00361497" w:rsidRPr="00361497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сприяння забезпеченню координації дій 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виконавчих </w:t>
      </w: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>органів з питань узгодження стратегічних пріоритетів здійснення публічних інвестицій;</w:t>
      </w:r>
    </w:p>
    <w:p w:rsidR="00361497" w:rsidRPr="00361497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розгляд пропозицій щодо стратегічних пріоритетів здійснення публічних інвестицій </w:t>
      </w:r>
      <w:r w:rsid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 </w:t>
      </w:r>
      <w:r w:rsidR="00993206">
        <w:rPr>
          <w:rFonts w:ascii="Times New Roman" w:eastAsiaTheme="majorEastAsia" w:hAnsi="Times New Roman" w:cs="Times New Roman"/>
          <w:sz w:val="28"/>
          <w:szCs w:val="28"/>
          <w:lang w:val="uk-UA"/>
        </w:rPr>
        <w:t>громад</w:t>
      </w:r>
      <w:r w:rsid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>і</w:t>
      </w: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; </w:t>
      </w:r>
    </w:p>
    <w:p w:rsidR="00361497" w:rsidRPr="00361497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застосування єдиних підходів до визначення основних напрямів для  публічного інвестування відповідно до цілей та завдань документів стратегічного планування і реалізації державної регіональної політики; </w:t>
      </w:r>
    </w:p>
    <w:p w:rsidR="00361497" w:rsidRPr="00361497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забезпечення узгодженості та стратегічної відповідності публічних  інвестиційних проектів та програм публічних інвестицій, основним напрямам для публічного інвестування, визначеним середньостроковим планом пріоритетних публічних інвестицій територіальної громади; </w:t>
      </w:r>
    </w:p>
    <w:p w:rsidR="000965F1" w:rsidRPr="00220979" w:rsidRDefault="00361497" w:rsidP="0036149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підготовка пропозицій щодо підвищення ефективності здійснення  публічних інвестицій </w:t>
      </w:r>
      <w:r w:rsidR="00655BCE">
        <w:rPr>
          <w:rFonts w:ascii="Times New Roman" w:eastAsiaTheme="majorEastAsia" w:hAnsi="Times New Roman" w:cs="Times New Roman"/>
          <w:sz w:val="28"/>
          <w:szCs w:val="28"/>
          <w:lang w:val="uk-UA"/>
        </w:rPr>
        <w:t>в громаді</w:t>
      </w:r>
      <w:r w:rsidRPr="0036149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.  </w:t>
      </w:r>
    </w:p>
    <w:p w:rsidR="000965F1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lastRenderedPageBreak/>
        <w:t xml:space="preserve">2.2. </w:t>
      </w: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Рада відповідно до покладених на неї завдань: </w:t>
      </w: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розглядає та схвалює середньостроковий план пріоритетних публічних  інвестицій територіальної громади;</w:t>
      </w: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розглядає та схвалює єдиний проектний портфель публічних інвестицій  територіальної громади; </w:t>
      </w: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розглядає та схвалює зведений моніторинговий звіт щодо реалізації  середньострокового плану пріоритетних публічних інвестицій територіальної громади; </w:t>
      </w: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розглядає пропозиції про включення до єдиного проектного портфеля  публічних інвестицій територіальної громади публічних ін</w:t>
      </w:r>
      <w:r w:rsidR="00795731">
        <w:rPr>
          <w:rFonts w:ascii="Times New Roman" w:eastAsiaTheme="majorEastAsia" w:hAnsi="Times New Roman" w:cs="Times New Roman"/>
          <w:sz w:val="28"/>
          <w:szCs w:val="28"/>
          <w:lang w:val="uk-UA"/>
        </w:rPr>
        <w:t>в</w:t>
      </w: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естиційних проектів та/або програм публічних інвестицій, що пройшли експертну оцінку; </w:t>
      </w:r>
    </w:p>
    <w:p w:rsidR="002409C4" w:rsidRP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розглядає пропозиції та рекомендації міс</w:t>
      </w:r>
      <w:r w:rsidR="00685836">
        <w:rPr>
          <w:rFonts w:ascii="Times New Roman" w:eastAsiaTheme="majorEastAsia" w:hAnsi="Times New Roman" w:cs="Times New Roman"/>
          <w:sz w:val="28"/>
          <w:szCs w:val="28"/>
          <w:lang w:val="uk-UA"/>
        </w:rPr>
        <w:t>ької</w:t>
      </w: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комісії з питань розподілу  публічних інвестицій; </w:t>
      </w:r>
    </w:p>
    <w:p w:rsidR="002409C4" w:rsidRDefault="002409C4" w:rsidP="002409C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проводить аналіз стану справ та причин виникнення проблем у процесі  здійснення публічних інвестицій, а також готує та подає на розгляд виконавчому </w:t>
      </w:r>
      <w:r w:rsidR="00685836">
        <w:rPr>
          <w:rFonts w:ascii="Times New Roman" w:eastAsiaTheme="majorEastAsia" w:hAnsi="Times New Roman" w:cs="Times New Roman"/>
          <w:sz w:val="28"/>
          <w:szCs w:val="28"/>
          <w:lang w:val="uk-UA"/>
        </w:rPr>
        <w:t>комітету Павлоградської міської ради</w:t>
      </w:r>
      <w:r w:rsidRPr="002409C4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пропозиції (рекомендації) за результатами своєї діяльності.</w:t>
      </w:r>
    </w:p>
    <w:p w:rsidR="002409C4" w:rsidRDefault="002409C4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38290A" w:rsidRPr="0038290A" w:rsidRDefault="0038290A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 w:rsidRPr="0038290A"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  <w:t xml:space="preserve">3. Права Ради </w:t>
      </w:r>
    </w:p>
    <w:p w:rsidR="0038290A" w:rsidRPr="0038290A" w:rsidRDefault="00673C5C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3.1. </w:t>
      </w:r>
      <w:r w:rsidR="0038290A"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Рада має право: </w:t>
      </w:r>
    </w:p>
    <w:p w:rsidR="0038290A" w:rsidRPr="0038290A" w:rsidRDefault="0038290A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>залучати до участі у своїй роботі представників органів місцевого самоврядування</w:t>
      </w:r>
      <w:r w:rsidR="00DF73B2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та </w:t>
      </w:r>
      <w:r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виконавчої влади, громадських об’єднань, підприємств,  установ та організацій (за погодженням з їх керівниками), а також незалежних  експертів (за згодою);  </w:t>
      </w:r>
    </w:p>
    <w:p w:rsidR="0038290A" w:rsidRPr="0038290A" w:rsidRDefault="0038290A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отримувати в установленому порядку від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 </w:t>
      </w:r>
    </w:p>
    <w:p w:rsidR="0038290A" w:rsidRPr="0038290A" w:rsidRDefault="0038290A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організовувати проведення нарад та інших заходів. </w:t>
      </w:r>
    </w:p>
    <w:p w:rsidR="00673C5C" w:rsidRDefault="00673C5C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2409C4" w:rsidRDefault="00673C5C" w:rsidP="0038290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3.2.</w:t>
      </w:r>
      <w:r w:rsidR="0038290A"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Рада під час виконання покладених на неї завдань взаємодіє з органами місцевого самоврядування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та </w:t>
      </w:r>
      <w:r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>виконавчої влади</w:t>
      </w:r>
      <w:r w:rsidR="0038290A" w:rsidRPr="0038290A">
        <w:rPr>
          <w:rFonts w:ascii="Times New Roman" w:eastAsiaTheme="majorEastAsia" w:hAnsi="Times New Roman" w:cs="Times New Roman"/>
          <w:sz w:val="28"/>
          <w:szCs w:val="28"/>
          <w:lang w:val="uk-UA"/>
        </w:rPr>
        <w:t>, підприємствами, установами та організаціями.</w:t>
      </w:r>
    </w:p>
    <w:p w:rsidR="002409C4" w:rsidRDefault="002409C4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  <w:t xml:space="preserve">4. </w:t>
      </w:r>
      <w:r w:rsidRPr="0044160E"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  <w:t xml:space="preserve">Склад і організація роботи Ради </w:t>
      </w:r>
    </w:p>
    <w:p w:rsidR="0044160E" w:rsidRPr="0044160E" w:rsidRDefault="004F109C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4.1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. </w:t>
      </w:r>
      <w:r w:rsidR="0089148A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Рада формується рішенням виконавчого комітету </w:t>
      </w:r>
      <w:r w:rsidR="0089148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Павлоградської міської </w:t>
      </w:r>
      <w:r w:rsidR="0089148A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ради</w:t>
      </w:r>
      <w:r w:rsidR="0089148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>у складі голови, заступник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ів голови, секретаря та 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членів Ради. </w:t>
      </w:r>
    </w:p>
    <w:p w:rsidR="004F109C" w:rsidRDefault="004F109C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4160E" w:rsidRPr="0044160E" w:rsidRDefault="004F109C" w:rsidP="000B7B4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4.</w:t>
      </w:r>
      <w:r w:rsidR="00116A1C">
        <w:rPr>
          <w:rFonts w:ascii="Times New Roman" w:eastAsiaTheme="majorEastAsia" w:hAnsi="Times New Roman" w:cs="Times New Roman"/>
          <w:sz w:val="28"/>
          <w:szCs w:val="28"/>
          <w:lang w:val="uk-UA"/>
        </w:rPr>
        <w:t>2.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  <w:r w:rsidR="000B7B4D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Головою Ради є </w:t>
      </w:r>
      <w:r w:rsidR="000B7B4D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міський </w:t>
      </w:r>
      <w:r w:rsidR="000B7B4D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голова.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</w:p>
    <w:p w:rsidR="0044160E" w:rsidRPr="0044160E" w:rsidRDefault="00116A1C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1) 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Голова Ради: </w:t>
      </w:r>
    </w:p>
    <w:p w:rsidR="00116A1C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>планує</w:t>
      </w:r>
      <w:r w:rsidR="00116A1C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та координує діяльність Ради;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здійснює загальне керівництво Радою; 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lastRenderedPageBreak/>
        <w:t xml:space="preserve">скликає засідання Ради та головує на них.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У разі відсутності голови Ради його обов’язки виконує заступник голови Ради. </w:t>
      </w:r>
    </w:p>
    <w:p w:rsidR="00FC6070" w:rsidRDefault="00FC6070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4160E" w:rsidRPr="0044160E" w:rsidRDefault="00FC6070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2)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Секретар Ради: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готує матеріали, необхідні для роботи Ради;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забезпечує організацію та проведення засідань Ради;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забезпечує інформування членів Ради та всіх запрошених осіб про дату, час та місце проведення засідань Ради;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веде та оформлює протоколи засідань Ради.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У разі відсутності секретаря Ради, ведення протоколу покладається на  члена Ради. </w:t>
      </w:r>
    </w:p>
    <w:p w:rsidR="00FC6070" w:rsidRDefault="00FC6070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4160E" w:rsidRPr="0044160E" w:rsidRDefault="00FC6070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4.3.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Формою роботи Ради є засідання, що проводяться за рішенням її  голови, але не рідше одного разу на квартал.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Засідання Ради проводить її голова, а в разі його відсутності - один із  заступників голови.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Голова Ради може прийняти рішення про проведення засідання у режимі  реального часу (он-лайн) з використанням відповідних технічних засобів,  зокрема через Інтернет, або про участь члена Ради в такому режимі у  засіданні.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Матеріали до засідання формуються за пропозиціями членів Ради і  повинні містити проект порядку денного, інформаційно-аналітичні матеріали та пропозиції до протоколу засідання.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>Матеріалами до засідання надсилаються членам Ради не пізніше ніж за три дні</w:t>
      </w:r>
      <w:r w:rsidR="00E55085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до дати проведення засідання.</w:t>
      </w:r>
    </w:p>
    <w:p w:rsid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У разі обґрунтованої необхідності проведення позачергового засідання  члени Ради повідомляються про його скликання не пізніше ніж за один день до дати його проведення. </w:t>
      </w:r>
    </w:p>
    <w:p w:rsidR="00E55085" w:rsidRPr="0044160E" w:rsidRDefault="00E55085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44160E" w:rsidRPr="0044160E" w:rsidRDefault="004868CB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4.4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. Засідання Ради вважається правоможним, якщо на ньому присутні більш як половина її членів.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На своїх засіданнях Рада розглядає пропозиції (рекомендації) з питань, що належать до її компетенції.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>Пропозиції (рекомендації) вважаються схваленими, якщо за них  проголосувало більш як половина присутніх на засіданні членів Ради.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У разі рівного розподілу голосів вирішальним є голос головуючого на засіданні.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Член Ради, який не підтримує пропозиції (рекомендації), може викласти у письмовій формі свою окрему думку, яка додається до протоколу засідання. 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Пропозиції (рекомендації) фіксуються у протоколі засідання, який  підписується головуючим на засіданні та секретарем і надсилається усім членам </w:t>
      </w: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lastRenderedPageBreak/>
        <w:t xml:space="preserve">Ради, а також структурним підрозділам виконавчого комітету </w:t>
      </w:r>
      <w:r w:rsidR="00C437A5">
        <w:rPr>
          <w:rFonts w:ascii="Times New Roman" w:eastAsiaTheme="majorEastAsia" w:hAnsi="Times New Roman" w:cs="Times New Roman"/>
          <w:sz w:val="28"/>
          <w:szCs w:val="28"/>
          <w:lang w:val="uk-UA"/>
        </w:rPr>
        <w:t>міської ради, яких це стосується.</w:t>
      </w:r>
    </w:p>
    <w:p w:rsidR="0044160E" w:rsidRPr="0044160E" w:rsidRDefault="0044160E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Пропозиції (рекомендації) Ради можуть бути реалізовані шляхом прийняття виконавчим комітетом </w:t>
      </w:r>
      <w:r w:rsidR="00C437A5">
        <w:rPr>
          <w:rFonts w:ascii="Times New Roman" w:eastAsiaTheme="majorEastAsia" w:hAnsi="Times New Roman" w:cs="Times New Roman"/>
          <w:sz w:val="28"/>
          <w:szCs w:val="28"/>
          <w:lang w:val="uk-UA"/>
        </w:rPr>
        <w:t>міської</w:t>
      </w:r>
      <w:r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ради рішення, проект якого вносить структурний підрозділ відповідно до своїх повноважень. </w:t>
      </w:r>
    </w:p>
    <w:p w:rsidR="00C437A5" w:rsidRDefault="00C437A5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2409C4" w:rsidRDefault="00C437A5" w:rsidP="0044160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4.5.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Організаційне</w:t>
      </w:r>
      <w:r w:rsidR="005E5A5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та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інформаційне</w:t>
      </w:r>
      <w:r w:rsidR="005E5A5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забезпечення 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діяльності Ради здійснює </w:t>
      </w:r>
      <w:r w:rsidR="0024723A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відділ інвестицій, зовнішнього партнерства та регуляторної політики виконавчого комітету </w:t>
      </w:r>
      <w:r w:rsidR="005E5A5E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Павлоградської </w:t>
      </w:r>
      <w:r w:rsidR="0024723A">
        <w:rPr>
          <w:rFonts w:ascii="Times New Roman" w:eastAsiaTheme="majorEastAsia" w:hAnsi="Times New Roman" w:cs="Times New Roman"/>
          <w:sz w:val="28"/>
          <w:szCs w:val="28"/>
          <w:lang w:val="uk-UA"/>
        </w:rPr>
        <w:t>міської ради</w:t>
      </w:r>
      <w:r w:rsidR="0044160E" w:rsidRPr="0044160E">
        <w:rPr>
          <w:rFonts w:ascii="Times New Roman" w:eastAsiaTheme="majorEastAsia" w:hAnsi="Times New Roman" w:cs="Times New Roman"/>
          <w:sz w:val="28"/>
          <w:szCs w:val="28"/>
          <w:lang w:val="uk-UA"/>
        </w:rPr>
        <w:t>.</w:t>
      </w:r>
    </w:p>
    <w:p w:rsidR="0044160E" w:rsidRDefault="0044160E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6C5E65" w:rsidRDefault="006C5E65" w:rsidP="004A4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E65" w:rsidRDefault="006C5E65" w:rsidP="004A4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5A5E" w:rsidRPr="005E5A5E" w:rsidRDefault="00D73EB7" w:rsidP="005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E5A5E" w:rsidRPr="005E5A5E">
        <w:rPr>
          <w:rFonts w:ascii="Times New Roman" w:hAnsi="Times New Roman" w:cs="Times New Roman"/>
          <w:sz w:val="28"/>
          <w:szCs w:val="28"/>
          <w:lang w:val="uk-UA"/>
        </w:rPr>
        <w:t>ачальник відділу інвестицій,</w:t>
      </w:r>
    </w:p>
    <w:p w:rsidR="005E5A5E" w:rsidRPr="005E5A5E" w:rsidRDefault="005E5A5E" w:rsidP="005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A5E">
        <w:rPr>
          <w:rFonts w:ascii="Times New Roman" w:hAnsi="Times New Roman" w:cs="Times New Roman"/>
          <w:sz w:val="28"/>
          <w:szCs w:val="28"/>
          <w:lang w:val="uk-UA"/>
        </w:rPr>
        <w:t>зовнішнього партнерства та</w:t>
      </w:r>
    </w:p>
    <w:p w:rsidR="006C5E65" w:rsidRPr="00050DFA" w:rsidRDefault="005E5A5E" w:rsidP="005E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A5E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</w:t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5E5A5E">
        <w:rPr>
          <w:rFonts w:ascii="Times New Roman" w:hAnsi="Times New Roman" w:cs="Times New Roman"/>
          <w:sz w:val="28"/>
          <w:szCs w:val="28"/>
          <w:lang w:val="uk-UA"/>
        </w:rPr>
        <w:t>Олена ПЕРСИСТА</w:t>
      </w:r>
    </w:p>
    <w:sectPr w:rsidR="006C5E65" w:rsidRPr="00050DFA" w:rsidSect="008D189D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F2D" w:rsidRDefault="00B46F2D" w:rsidP="008D189D">
      <w:pPr>
        <w:spacing w:after="0" w:line="240" w:lineRule="auto"/>
      </w:pPr>
      <w:r>
        <w:separator/>
      </w:r>
    </w:p>
  </w:endnote>
  <w:endnote w:type="continuationSeparator" w:id="0">
    <w:p w:rsidR="00B46F2D" w:rsidRDefault="00B46F2D" w:rsidP="008D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F2D" w:rsidRDefault="00B46F2D" w:rsidP="008D189D">
      <w:pPr>
        <w:spacing w:after="0" w:line="240" w:lineRule="auto"/>
      </w:pPr>
      <w:r>
        <w:separator/>
      </w:r>
    </w:p>
  </w:footnote>
  <w:footnote w:type="continuationSeparator" w:id="0">
    <w:p w:rsidR="00B46F2D" w:rsidRDefault="00B46F2D" w:rsidP="008D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575299"/>
      <w:docPartObj>
        <w:docPartGallery w:val="Page Numbers (Top of Page)"/>
        <w:docPartUnique/>
      </w:docPartObj>
    </w:sdtPr>
    <w:sdtEndPr/>
    <w:sdtContent>
      <w:p w:rsidR="008D189D" w:rsidRDefault="00B46F2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A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189D" w:rsidRDefault="008D18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26269"/>
    <w:rsid w:val="00034616"/>
    <w:rsid w:val="00050DFA"/>
    <w:rsid w:val="0006063C"/>
    <w:rsid w:val="00076E8C"/>
    <w:rsid w:val="000901FC"/>
    <w:rsid w:val="0009275E"/>
    <w:rsid w:val="000965F1"/>
    <w:rsid w:val="000B7B4D"/>
    <w:rsid w:val="000F03D2"/>
    <w:rsid w:val="00114544"/>
    <w:rsid w:val="00116A1C"/>
    <w:rsid w:val="0015074B"/>
    <w:rsid w:val="001D416F"/>
    <w:rsid w:val="001E44C5"/>
    <w:rsid w:val="00220979"/>
    <w:rsid w:val="002409C4"/>
    <w:rsid w:val="00240C2B"/>
    <w:rsid w:val="0024723A"/>
    <w:rsid w:val="00257A55"/>
    <w:rsid w:val="00280BBE"/>
    <w:rsid w:val="00285715"/>
    <w:rsid w:val="0029639D"/>
    <w:rsid w:val="002F4A1E"/>
    <w:rsid w:val="002F5CA8"/>
    <w:rsid w:val="00326F90"/>
    <w:rsid w:val="00350A40"/>
    <w:rsid w:val="00361497"/>
    <w:rsid w:val="0038290A"/>
    <w:rsid w:val="0044160E"/>
    <w:rsid w:val="0044545C"/>
    <w:rsid w:val="00456A98"/>
    <w:rsid w:val="0046521D"/>
    <w:rsid w:val="0047481C"/>
    <w:rsid w:val="004868CB"/>
    <w:rsid w:val="004A48A4"/>
    <w:rsid w:val="004F109C"/>
    <w:rsid w:val="0051164F"/>
    <w:rsid w:val="005509FA"/>
    <w:rsid w:val="00564B80"/>
    <w:rsid w:val="005A3C74"/>
    <w:rsid w:val="005B1873"/>
    <w:rsid w:val="005D5070"/>
    <w:rsid w:val="005D6F2A"/>
    <w:rsid w:val="005E5A5E"/>
    <w:rsid w:val="006024A0"/>
    <w:rsid w:val="00605C91"/>
    <w:rsid w:val="00640B57"/>
    <w:rsid w:val="00655BCE"/>
    <w:rsid w:val="00673C5C"/>
    <w:rsid w:val="006766D3"/>
    <w:rsid w:val="00682D62"/>
    <w:rsid w:val="00682EEF"/>
    <w:rsid w:val="00685836"/>
    <w:rsid w:val="00692E69"/>
    <w:rsid w:val="006B0394"/>
    <w:rsid w:val="006B7D77"/>
    <w:rsid w:val="006C5E65"/>
    <w:rsid w:val="007366A2"/>
    <w:rsid w:val="00756EEF"/>
    <w:rsid w:val="00795731"/>
    <w:rsid w:val="00795EAF"/>
    <w:rsid w:val="00807279"/>
    <w:rsid w:val="00812092"/>
    <w:rsid w:val="00834B29"/>
    <w:rsid w:val="0086501D"/>
    <w:rsid w:val="0089148A"/>
    <w:rsid w:val="008B3422"/>
    <w:rsid w:val="008D189D"/>
    <w:rsid w:val="008E12EF"/>
    <w:rsid w:val="00917120"/>
    <w:rsid w:val="00993206"/>
    <w:rsid w:val="009A0603"/>
    <w:rsid w:val="00A05866"/>
    <w:rsid w:val="00A247C0"/>
    <w:rsid w:val="00A43589"/>
    <w:rsid w:val="00A8047F"/>
    <w:rsid w:val="00AA0B2B"/>
    <w:rsid w:val="00AA1D8D"/>
    <w:rsid w:val="00AF2C86"/>
    <w:rsid w:val="00B15C6F"/>
    <w:rsid w:val="00B30A76"/>
    <w:rsid w:val="00B36CA6"/>
    <w:rsid w:val="00B46F2D"/>
    <w:rsid w:val="00B47730"/>
    <w:rsid w:val="00B64B19"/>
    <w:rsid w:val="00B97E05"/>
    <w:rsid w:val="00BE62CF"/>
    <w:rsid w:val="00C40086"/>
    <w:rsid w:val="00C437A5"/>
    <w:rsid w:val="00C64676"/>
    <w:rsid w:val="00C80BD7"/>
    <w:rsid w:val="00CB0664"/>
    <w:rsid w:val="00CD0FC7"/>
    <w:rsid w:val="00CE070F"/>
    <w:rsid w:val="00D52AF7"/>
    <w:rsid w:val="00D72B7D"/>
    <w:rsid w:val="00D73EB7"/>
    <w:rsid w:val="00D76008"/>
    <w:rsid w:val="00DB6D42"/>
    <w:rsid w:val="00DE395C"/>
    <w:rsid w:val="00DE631F"/>
    <w:rsid w:val="00DF73B2"/>
    <w:rsid w:val="00E55085"/>
    <w:rsid w:val="00E80B39"/>
    <w:rsid w:val="00E94751"/>
    <w:rsid w:val="00EC423C"/>
    <w:rsid w:val="00EC7C3B"/>
    <w:rsid w:val="00F2481E"/>
    <w:rsid w:val="00F550E9"/>
    <w:rsid w:val="00FA0AA7"/>
    <w:rsid w:val="00FC607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9C3AA"/>
  <w15:docId w15:val="{15AB3A5C-D02D-4AF7-B66C-E0CF66C9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4A2D6F-9E41-4AD3-9513-10EE123A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Олена Сошникова</cp:lastModifiedBy>
  <cp:revision>34</cp:revision>
  <cp:lastPrinted>2025-10-17T08:23:00Z</cp:lastPrinted>
  <dcterms:created xsi:type="dcterms:W3CDTF">2013-12-23T23:15:00Z</dcterms:created>
  <dcterms:modified xsi:type="dcterms:W3CDTF">2025-10-27T08:00:00Z</dcterms:modified>
  <cp:category/>
</cp:coreProperties>
</file>